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F6C" w:rsidRDefault="00CF3FA7">
      <w:r>
        <w:rPr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editId="2A3D5B55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7108825" cy="241935"/>
                <wp:effectExtent l="0" t="0" r="3175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08825" cy="24193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5000" w:type="pct"/>
                              <w:jc w:val="center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210"/>
                            </w:tblGrid>
                            <w:tr w:rsidR="00685F6C">
                              <w:trPr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F4B29B" w:themeFill="accent1" w:themeFillTint="66"/>
                                  <w:vAlign w:val="center"/>
                                </w:tcPr>
                                <w:p w:rsidR="00685F6C" w:rsidRDefault="00685F6C">
                                  <w:pPr>
                                    <w:pStyle w:val="NoSpacing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685F6C">
                              <w:trPr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D34817" w:themeFill="accent1"/>
                                  <w:vAlign w:val="center"/>
                                </w:tcPr>
                                <w:p w:rsidR="00685F6C" w:rsidRDefault="00685F6C">
                                  <w:pPr>
                                    <w:pStyle w:val="NoSpacing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685F6C">
                              <w:trPr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918485" w:themeFill="accent5"/>
                                  <w:vAlign w:val="center"/>
                                </w:tcPr>
                                <w:p w:rsidR="00685F6C" w:rsidRDefault="00685F6C">
                                  <w:pPr>
                                    <w:pStyle w:val="NoSpacing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85F6C" w:rsidRDefault="00685F6C">
                            <w:pPr>
                              <w:spacing w:after="0" w:line="14" w:lineRule="exact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91500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0;margin-top:0;width:559.75pt;height:19.05pt;z-index:251658240;visibility:visible;mso-wrap-style:square;mso-width-percent:915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915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" o:allowincell="f" filled="f" stroked="f">
                <v:textbox style="mso-fit-shape-to-text:t" inset="0,0,0,0">
                  <w:txbxContent>
                    <w:tbl>
                      <w:tblPr>
                        <w:tblW w:w="5000" w:type="pct"/>
                        <w:jc w:val="center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210"/>
                      </w:tblGrid>
                      <w:tr w:rsidR="00685F6C">
                        <w:trPr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F4B29B" w:themeFill="accent1" w:themeFillTint="66"/>
                            <w:vAlign w:val="center"/>
                          </w:tcPr>
                          <w:p w:rsidR="00685F6C" w:rsidRDefault="00685F6C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685F6C">
                        <w:trPr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D34817" w:themeFill="accent1"/>
                            <w:vAlign w:val="center"/>
                          </w:tcPr>
                          <w:p w:rsidR="00685F6C" w:rsidRDefault="00685F6C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685F6C">
                        <w:trPr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918485" w:themeFill="accent5"/>
                            <w:vAlign w:val="center"/>
                          </w:tcPr>
                          <w:p w:rsidR="00685F6C" w:rsidRDefault="00685F6C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</w:tbl>
                    <w:p w:rsidR="00685F6C" w:rsidRDefault="00685F6C">
                      <w:pPr>
                        <w:spacing w:after="0" w:line="14" w:lineRule="exact"/>
                        <w:rPr>
                          <w:sz w:val="8"/>
                          <w:szCs w:val="8"/>
                        </w:rPr>
                      </w:pP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sdt>
      <w:sdtPr>
        <w:id w:val="19890522"/>
        <w:placeholder>
          <w:docPart w:val="CC61C6EF73E74330AED1C0F525F255FE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11-12-15T00:00:00Z">
          <w:dateFormat w:val="M/d/yyyy"/>
          <w:lid w:val="en-US"/>
          <w:storeMappedDataAs w:val="dateTime"/>
          <w:calendar w:val="gregorian"/>
        </w:date>
      </w:sdtPr>
      <w:sdtEndPr/>
      <w:sdtContent>
        <w:p w:rsidR="00685F6C" w:rsidRDefault="00665448">
          <w:pPr>
            <w:pStyle w:val="DateText"/>
          </w:pPr>
          <w:r>
            <w:t>12/15/2011</w:t>
          </w:r>
        </w:p>
      </w:sdtContent>
    </w:sdt>
    <w:sdt>
      <w:sdtPr>
        <w:id w:val="212564916"/>
        <w:placeholder>
          <w:docPart w:val="EAEB032B805B4B0081816B628259988C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685F6C" w:rsidRDefault="00665448">
          <w:pPr>
            <w:pStyle w:val="SenderAddress"/>
          </w:pPr>
          <w:r>
            <w:t>Luke Trimble</w:t>
          </w:r>
        </w:p>
      </w:sdtContent>
    </w:sdt>
    <w:sdt>
      <w:sdtPr>
        <w:id w:val="18534652"/>
        <w:placeholder>
          <w:docPart w:val="C7032FE96C7D4330AAB36EED18FAC8C8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p w:rsidR="00685F6C" w:rsidRDefault="00665448">
          <w:pPr>
            <w:pStyle w:val="SenderAddress"/>
          </w:pPr>
          <w:r>
            <w:t>Talbots Abroad</w:t>
          </w:r>
        </w:p>
      </w:sdtContent>
    </w:sdt>
    <w:p w:rsidR="00685F6C" w:rsidRDefault="00665448">
      <w:pPr>
        <w:pStyle w:val="SenderAddress"/>
      </w:pPr>
      <w:r>
        <w:t>Hampton Middle School</w:t>
      </w:r>
    </w:p>
    <w:p w:rsidR="00685F6C" w:rsidRPr="00665448" w:rsidRDefault="00665448">
      <w:pPr>
        <w:pStyle w:val="Salutation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Dear Mr. Moses Hampton, </w:t>
      </w:r>
    </w:p>
    <w:p w:rsidR="00685F6C" w:rsidRPr="00665448" w:rsidRDefault="00665448" w:rsidP="00665448">
      <w:pPr>
        <w:rPr>
          <w:bCs/>
        </w:rPr>
      </w:pPr>
      <w:r>
        <w:rPr>
          <w:b/>
          <w:bCs/>
        </w:rPr>
        <w:tab/>
      </w:r>
      <w:r>
        <w:rPr>
          <w:bCs/>
        </w:rPr>
        <w:t xml:space="preserve">I should be definitely considered for the overseas project in China. I </w:t>
      </w:r>
      <w:r w:rsidR="00D73246">
        <w:rPr>
          <w:bCs/>
        </w:rPr>
        <w:t>chose this country because it has beautiful architecture and Mandarin Chinese is the number one most spoken language in the world. I also chose this country because my Dad does work with many Chinese at his business. I would love to learn what foods they eat and what special holidays they celebrate. Also I would like to speak a couple phrases in Chinese and be able to write in Chinese. Finally, I would love to travel to China and sight see. If I learned about China than I would better prepare for the trip in the future. Please choose me because I’m a great student and I can tackle anything you throw at me.</w:t>
      </w:r>
    </w:p>
    <w:p w:rsidR="00685F6C" w:rsidRDefault="00D73246">
      <w:pPr>
        <w:pStyle w:val="Closing"/>
      </w:pPr>
      <w:r>
        <w:t xml:space="preserve">Sincerely, </w:t>
      </w:r>
    </w:p>
    <w:sdt>
      <w:sdtPr>
        <w:id w:val="260286289"/>
        <w:placeholder>
          <w:docPart w:val="EAEB032B805B4B0081816B628259988C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685F6C" w:rsidRDefault="00665448">
          <w:pPr>
            <w:pStyle w:val="Signature"/>
          </w:pPr>
          <w:r>
            <w:t>Luke Trimble</w:t>
          </w:r>
        </w:p>
      </w:sdtContent>
    </w:sdt>
    <w:p w:rsidR="00685F6C" w:rsidRDefault="00D73246">
      <w:pPr>
        <w:pStyle w:val="Signature"/>
      </w:pPr>
      <w:r>
        <w:t>HMS student</w:t>
      </w:r>
      <w:bookmarkStart w:id="0" w:name="_GoBack"/>
      <w:bookmarkEnd w:id="0"/>
    </w:p>
    <w:sdt>
      <w:sdtPr>
        <w:id w:val="18534714"/>
        <w:placeholder>
          <w:docPart w:val="C7032FE96C7D4330AAB36EED18FAC8C8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p w:rsidR="00685F6C" w:rsidRDefault="00665448">
          <w:pPr>
            <w:pStyle w:val="Signature"/>
          </w:pPr>
          <w:r>
            <w:t>Talbots Abroad</w:t>
          </w:r>
        </w:p>
      </w:sdtContent>
    </w:sdt>
    <w:sectPr w:rsidR="00685F6C">
      <w:footerReference w:type="even" r:id="rId9"/>
      <w:footerReference w:type="default" r:id="rId10"/>
      <w:headerReference w:type="first" r:id="rId11"/>
      <w:pgSz w:w="12240" w:h="15840" w:code="1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FA7" w:rsidRDefault="00CF3FA7">
      <w:pPr>
        <w:spacing w:after="0" w:line="240" w:lineRule="auto"/>
      </w:pPr>
      <w:r>
        <w:separator/>
      </w:r>
    </w:p>
  </w:endnote>
  <w:endnote w:type="continuationSeparator" w:id="0">
    <w:p w:rsidR="00CF3FA7" w:rsidRDefault="00CF3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GGothicM">
    <w:charset w:val="80"/>
    <w:family w:val="modern"/>
    <w:pitch w:val="fixed"/>
    <w:sig w:usb0="80000281" w:usb1="28C76CF8" w:usb2="00000010" w:usb3="00000000" w:csb0="00020000" w:csb1="00000000"/>
  </w:font>
  <w:font w:name="HGSoeiPresenceEB">
    <w:altName w:val="MS Mincho"/>
    <w:charset w:val="80"/>
    <w:family w:val="roman"/>
    <w:pitch w:val="fixed"/>
    <w:sig w:usb0="00000000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F6C" w:rsidRDefault="00CF3FA7">
    <w:pPr>
      <w:pStyle w:val="Footer"/>
    </w:pPr>
    <w:r>
      <w:rPr>
        <w:noProof/>
        <w:lang w:eastAsia="en-US" w:bidi="ar-SA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editId="306498A0">
              <wp:simplePos x="0" y="0"/>
              <wp:positionH relativeFrom="rightMargin">
                <wp:align>left</wp:align>
              </wp:positionH>
              <wp:positionV relativeFrom="margin">
                <wp:align>bottom</wp:align>
              </wp:positionV>
              <wp:extent cx="531495" cy="8229600"/>
              <wp:effectExtent l="0" t="0" r="1905" b="0"/>
              <wp:wrapNone/>
              <wp:docPr id="4" name="Rectangl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1495" cy="82296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685F6C" w:rsidRDefault="00CF3FA7">
                          <w:pPr>
                            <w:pStyle w:val="GrayText"/>
                          </w:pPr>
                          <w:sdt>
                            <w:sdtPr>
                              <w:id w:val="23888244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665448">
                                <w:t>Talbots Abroad</w:t>
                              </w:r>
                            </w:sdtContent>
                          </w:sdt>
                          <w:r>
                            <w:t xml:space="preserve">  </w:t>
                          </w:r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id="Rectangle 22" o:spid="_x0000_s1027" style="position:absolute;margin-left:0;margin-top:0;width:41.85pt;height:9in;z-index:251666432;visibility:visible;mso-wrap-style:square;mso-width-percent:500;mso-height-percent:1000;mso-wrap-distance-left:9pt;mso-wrap-distance-top:0;mso-wrap-distance-right:9pt;mso-wrap-distance-bottom:0;mso-position-horizontal:left;mso-position-horizontal-relative:righ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" o:allowincell="f" filled="f" stroked="f">
              <v:textbox style="layout-flow:vertical;mso-layout-flow-alt:bottom-to-top" inset=",,8.64pt,10.8pt">
                <w:txbxContent>
                  <w:p w:rsidR="00685F6C" w:rsidRDefault="00CF3FA7">
                    <w:pPr>
                      <w:pStyle w:val="GrayText"/>
                    </w:pPr>
                    <w:sdt>
                      <w:sdtPr>
                        <w:id w:val="23888244"/>
                        <w:dataBinding w:prefixMappings="xmlns:ns0='http://schemas.openxmlformats.org/officeDocument/2006/extended-properties' " w:xpath="/ns0:Properties[1]/ns0:Company[1]" w:storeItemID="{6668398D-A668-4E3E-A5EB-62B293D839F1}"/>
                        <w:text/>
                      </w:sdtPr>
                      <w:sdtEndPr/>
                      <w:sdtContent>
                        <w:r w:rsidR="00665448">
                          <w:t>Talbots Abroad</w:t>
                        </w:r>
                      </w:sdtContent>
                    </w:sdt>
                    <w:r>
                      <w:t xml:space="preserve"> 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en-US" w:bidi="ar-SA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editId="4CA9FD3B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26605" cy="9434195"/>
              <wp:effectExtent l="9525" t="9525" r="14605" b="11430"/>
              <wp:wrapNone/>
              <wp:docPr id="5" name="AutoShap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26605" cy="943419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id="AutoShape 24" o:spid="_x0000_s1026" style="position:absolute;margin-left:0;margin-top:0;width:561.15pt;height:742.85pt;z-index:251667456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" o:allowincell="f" filled="f" fillcolor="black" strokeweight="1pt">
              <w10:wrap anchorx="page" anchory="page"/>
            </v:roundrect>
          </w:pict>
        </mc:Fallback>
      </mc:AlternateContent>
    </w:r>
    <w:r>
      <w:rPr>
        <w:noProof/>
        <w:lang w:eastAsia="en-US" w:bidi="ar-SA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editId="79EB22FB">
              <wp:simplePos x="0" y="0"/>
              <wp:positionH relativeFrom="rightMargin">
                <wp:align>left</wp:align>
              </wp:positionH>
              <wp:positionV relativeFrom="bottomMargin">
                <wp:align>top</wp:align>
              </wp:positionV>
              <wp:extent cx="520700" cy="520700"/>
              <wp:effectExtent l="0" t="0" r="3175" b="3175"/>
              <wp:wrapNone/>
              <wp:docPr id="6" name="Oval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rgbClr val="D34817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685F6C" w:rsidRDefault="00CF3FA7">
                          <w:pPr>
                            <w:pStyle w:val="NoSpacing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t>2</w:t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21" o:spid="_x0000_s1028" style="position:absolute;margin-left:0;margin-top:0;width:41pt;height:41pt;z-index:251665408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" o:allowincell="f" fillcolor="#d34817" stroked="f">
              <v:textbox inset="0,0,0,0">
                <w:txbxContent>
                  <w:p w:rsidR="00685F6C" w:rsidRDefault="00CF3FA7">
                    <w:pPr>
                      <w:pStyle w:val="NoSpacing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t>2</w:t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F6C" w:rsidRDefault="00CF3FA7">
    <w:pPr>
      <w:rPr>
        <w:sz w:val="20"/>
      </w:rPr>
    </w:pPr>
    <w:r>
      <w:rPr>
        <w:noProof/>
        <w:sz w:val="10"/>
        <w:szCs w:val="10"/>
        <w:lang w:eastAsia="en-US" w:bidi="ar-SA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editId="504EFD61">
              <wp:simplePos x="0" y="0"/>
              <wp:positionH relativeFrom="leftMargin">
                <wp:align>right</wp:align>
              </wp:positionH>
              <wp:positionV relativeFrom="margin">
                <wp:align>bottom</wp:align>
              </wp:positionV>
              <wp:extent cx="594995" cy="8229600"/>
              <wp:effectExtent l="0" t="0" r="0" b="0"/>
              <wp:wrapNone/>
              <wp:docPr id="7" name="Rectangl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995" cy="82296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685F6C" w:rsidRDefault="00CF3FA7">
                          <w:pPr>
                            <w:pStyle w:val="GrayText"/>
                          </w:pPr>
                          <w:sdt>
                            <w:sdtPr>
                              <w:id w:val="-59562174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665448">
                                <w:t>Talbots Abroad</w:t>
                              </w:r>
                            </w:sdtContent>
                          </w:sdt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id="Rectangle 24" o:spid="_x0000_s1029" style="position:absolute;margin-left:-4.35pt;margin-top:0;width:46.85pt;height:9in;z-index:251663360;visibility:visible;mso-wrap-style:square;mso-width-percent:500;mso-height-percent:1000;mso-wrap-distance-left:9pt;mso-wrap-distance-top:0;mso-wrap-distance-right:9pt;mso-wrap-distance-bottom:0;mso-position-horizontal:right;mso-position-horizontal-relative:lef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" o:allowincell="f" filled="f" stroked="f">
              <v:textbox style="layout-flow:vertical;mso-layout-flow-alt:bottom-to-top" inset=",,8.64pt,10.8pt">
                <w:txbxContent>
                  <w:p w:rsidR="00685F6C" w:rsidRDefault="00CF3FA7">
                    <w:pPr>
                      <w:pStyle w:val="GrayText"/>
                    </w:pPr>
                    <w:sdt>
                      <w:sdtPr>
                        <w:id w:val="-59562174"/>
                        <w:dataBinding w:prefixMappings="xmlns:ns0='http://schemas.openxmlformats.org/officeDocument/2006/extended-properties' " w:xpath="/ns0:Properties[1]/ns0:Company[1]" w:storeItemID="{6668398D-A668-4E3E-A5EB-62B293D839F1}"/>
                        <w:text/>
                      </w:sdtPr>
                      <w:sdtEndPr/>
                      <w:sdtContent>
                        <w:r w:rsidR="00665448">
                          <w:t>Talbots Abroad</w:t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sz w:val="20"/>
        <w:lang w:eastAsia="en-US"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editId="3267B9C8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26605" cy="9434195"/>
              <wp:effectExtent l="9525" t="9525" r="14605" b="11430"/>
              <wp:wrapNone/>
              <wp:docPr id="11" name="AutoShap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26605" cy="943419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id="AutoShape 21" o:spid="_x0000_s1026" style="position:absolute;margin-left:0;margin-top:0;width:561.15pt;height:742.85pt;z-index:251662336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" o:allowincell="f" filled="f" fillcolor="black" strokeweight="1pt">
              <w10:wrap anchorx="page" anchory="page"/>
            </v:roundrect>
          </w:pict>
        </mc:Fallback>
      </mc:AlternateContent>
    </w:r>
    <w:r>
      <w:rPr>
        <w:noProof/>
        <w:sz w:val="20"/>
        <w:lang w:eastAsia="en-US" w:bidi="ar-SA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editId="30D9E660">
              <wp:simplePos x="0" y="0"/>
              <wp:positionH relativeFrom="leftMargin">
                <wp:align>right</wp:align>
              </wp:positionH>
              <wp:positionV relativeFrom="bottomMargin">
                <wp:align>top</wp:align>
              </wp:positionV>
              <wp:extent cx="520700" cy="520700"/>
              <wp:effectExtent l="2540" t="0" r="635" b="3175"/>
              <wp:wrapNone/>
              <wp:docPr id="12" name="Oval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rgbClr val="D34817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685F6C" w:rsidRDefault="00CF3FA7">
                          <w:pPr>
                            <w:pStyle w:val="NoSpacing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t>3</w:t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8" o:spid="_x0000_s1030" style="position:absolute;margin-left:-10.2pt;margin-top:0;width:41pt;height:41pt;z-index:251661312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" o:allowincell="f" fillcolor="#d34817" stroked="f">
              <v:textbox inset="0,0,0,0">
                <w:txbxContent>
                  <w:p w:rsidR="00685F6C" w:rsidRDefault="00CF3FA7">
                    <w:pPr>
                      <w:pStyle w:val="NoSpacing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t>3</w:t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  <w:p w:rsidR="00685F6C" w:rsidRDefault="00685F6C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FA7" w:rsidRDefault="00CF3FA7">
      <w:pPr>
        <w:spacing w:after="0" w:line="240" w:lineRule="auto"/>
      </w:pPr>
      <w:r>
        <w:separator/>
      </w:r>
    </w:p>
  </w:footnote>
  <w:footnote w:type="continuationSeparator" w:id="0">
    <w:p w:rsidR="00CF3FA7" w:rsidRDefault="00CF3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F6C" w:rsidRDefault="00CF3FA7">
    <w:pPr>
      <w:pStyle w:val="Header"/>
    </w:pPr>
    <w:r>
      <w:rPr>
        <w:noProof/>
        <w:lang w:eastAsia="en-US" w:bidi="ar-SA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editId="5E895CB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50735" cy="9455150"/>
              <wp:effectExtent l="0" t="0" r="0" b="0"/>
              <wp:wrapNone/>
              <wp:docPr id="9" name="AutoShap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50735" cy="9455150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id="AutoShape 24" o:spid="_x0000_s1026" style="position:absolute;margin-left:0;margin-top:0;width:563.05pt;height:744.5pt;z-index:251669504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" o:allowincell="f" filled="f" fillcolor="black" strokeweight="1pt">
              <w10:wrap anchorx="page" anchory="page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448"/>
    <w:rsid w:val="00665448"/>
    <w:rsid w:val="00685F6C"/>
    <w:rsid w:val="00CF3FA7"/>
    <w:rsid w:val="00D73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7" w:qFormat="1"/>
    <w:lsdException w:name="List Bullet 2" w:uiPriority="37" w:qFormat="1"/>
    <w:lsdException w:name="List Bullet 3" w:uiPriority="37" w:qFormat="1"/>
    <w:lsdException w:name="List Bullet 4" w:uiPriority="37" w:qFormat="1"/>
    <w:lsdException w:name="List Bullet 5" w:uiPriority="37" w:qFormat="1"/>
    <w:lsdException w:name="Title" w:semiHidden="0" w:uiPriority="10" w:unhideWhenUsed="0" w:qFormat="1"/>
    <w:lsdException w:name="Closing" w:uiPriority="7" w:qFormat="1"/>
    <w:lsdException w:name="Default Paragraph Font" w:uiPriority="1"/>
    <w:lsdException w:name="Subtitle" w:semiHidden="0" w:uiPriority="11" w:unhideWhenUsed="0" w:qFormat="1"/>
    <w:lsdException w:name="Salutation" w:uiPriority="6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/>
    </w:pPr>
    <w:rPr>
      <w:rFonts w:cs="Times New Roman"/>
      <w:color w:val="000000" w:themeColor="text1"/>
      <w:szCs w:val="20"/>
      <w:lang w:eastAsia="ja-JP" w:bidi="he-IL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00" w:after="0"/>
      <w:outlineLvl w:val="5"/>
    </w:pPr>
    <w:rPr>
      <w:rFonts w:asciiTheme="majorHAnsi" w:hAnsiTheme="majorHAnsi"/>
      <w:color w:val="524733" w:themeColor="accent3" w:themeShade="80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00" w:after="0"/>
      <w:outlineLvl w:val="6"/>
    </w:pPr>
    <w:rPr>
      <w:rFonts w:asciiTheme="majorHAnsi" w:hAnsiTheme="majorHAnsi"/>
      <w:i/>
      <w:color w:val="524733" w:themeColor="accent3" w:themeShade="80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qFormat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color w:val="000000" w:themeColor="text1"/>
      <w:szCs w:val="20"/>
      <w:lang w:eastAsia="ja-JP" w:bidi="he-IL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Closing">
    <w:name w:val="Closing"/>
    <w:basedOn w:val="Normal"/>
    <w:link w:val="ClosingChar"/>
    <w:uiPriority w:val="7"/>
    <w:unhideWhenUsed/>
    <w:qFormat/>
    <w:pPr>
      <w:spacing w:before="48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rPr>
      <w:rFonts w:cs="Times New Roman"/>
      <w:color w:val="000000" w:themeColor="text1"/>
      <w:szCs w:val="20"/>
      <w:lang w:eastAsia="ja-JP" w:bidi="he-IL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pPr>
      <w:spacing w:after="360"/>
      <w:contextualSpacing/>
    </w:pPr>
  </w:style>
  <w:style w:type="paragraph" w:styleId="Salutation">
    <w:name w:val="Salutation"/>
    <w:basedOn w:val="NoSpacing"/>
    <w:next w:val="Normal"/>
    <w:link w:val="SalutationChar"/>
    <w:uiPriority w:val="6"/>
    <w:unhideWhenUsed/>
    <w:qFormat/>
    <w:pPr>
      <w:spacing w:before="480" w:after="320"/>
      <w:contextualSpacing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rPr>
      <w:rFonts w:cs="Times New Roman"/>
      <w:b/>
      <w:color w:val="000000" w:themeColor="text1"/>
      <w:szCs w:val="20"/>
      <w:lang w:eastAsia="ja-JP" w:bidi="he-IL"/>
    </w:rPr>
  </w:style>
  <w:style w:type="paragraph" w:customStyle="1" w:styleId="SenderAddress">
    <w:name w:val="Sender Address"/>
    <w:basedOn w:val="NoSpacing"/>
    <w:uiPriority w:val="3"/>
    <w:qFormat/>
    <w:pPr>
      <w:spacing w:after="360"/>
      <w:contextualSpacing/>
    </w:pPr>
  </w:style>
  <w:style w:type="character" w:styleId="PlaceholderText">
    <w:name w:val="Placeholder Text"/>
    <w:basedOn w:val="DefaultParagraphFont"/>
    <w:uiPriority w:val="99"/>
    <w:unhideWhenUsed/>
    <w:qFormat/>
    <w:rPr>
      <w:color w:val="808080"/>
    </w:rPr>
  </w:style>
  <w:style w:type="paragraph" w:styleId="Signature">
    <w:name w:val="Signature"/>
    <w:basedOn w:val="Normal"/>
    <w:link w:val="SignatureChar"/>
    <w:uiPriority w:val="99"/>
    <w:unhideWhenUsed/>
    <w:pPr>
      <w:spacing w:after="200"/>
      <w:contextualSpacing/>
    </w:pPr>
  </w:style>
  <w:style w:type="character" w:customStyle="1" w:styleId="SignatureChar">
    <w:name w:val="Signature Char"/>
    <w:basedOn w:val="DefaultParagraphFont"/>
    <w:link w:val="Signature"/>
    <w:uiPriority w:val="99"/>
    <w:rPr>
      <w:rFonts w:cs="Times New Roman"/>
      <w:color w:val="000000" w:themeColor="text1"/>
      <w:szCs w:val="20"/>
      <w:lang w:eastAsia="ja-JP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 w:themeColor="text1"/>
      <w:sz w:val="16"/>
      <w:szCs w:val="16"/>
      <w:lang w:eastAsia="ja-JP" w:bidi="he-IL"/>
    </w:rPr>
  </w:style>
  <w:style w:type="paragraph" w:styleId="BlockText">
    <w:name w:val="Block Text"/>
    <w:aliases w:val="Block Quote"/>
    <w:uiPriority w:val="40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808080" w:themeColor="background1" w:themeShade="80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Pr>
      <w:rFonts w:asciiTheme="majorHAnsi" w:hAnsiTheme="majorHAnsi" w:cs="Times New Roman"/>
      <w:i/>
      <w:color w:val="855D5D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  <w:rPr>
      <w:rFonts w:cs="Times New Roman"/>
      <w:color w:val="000000" w:themeColor="text1"/>
      <w:szCs w:val="20"/>
      <w:lang w:eastAsia="ja-JP" w:bidi="he-IL"/>
    </w:rPr>
  </w:style>
  <w:style w:type="character" w:styleId="Emphasis">
    <w:name w:val="Emphasis"/>
    <w:uiPriority w:val="20"/>
    <w:qFormat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color w:val="000000" w:themeColor="text1"/>
      <w:szCs w:val="20"/>
      <w:lang w:eastAsia="ja-JP" w:bidi="he-IL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  <w:lang w:eastAsia="ja-JP" w:bidi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  <w:lang w:eastAsia="ja-JP" w:bidi="he-IL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 w:cs="Times New Roman"/>
      <w:b/>
      <w:color w:val="D34817" w:themeColor="accent1"/>
      <w:spacing w:val="20"/>
      <w:sz w:val="24"/>
      <w:szCs w:val="24"/>
      <w:lang w:eastAsia="ja-JP" w:bidi="he-IL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 w:cs="Times New Roman"/>
      <w:b/>
      <w:color w:val="7B6A4D" w:themeColor="accent3" w:themeShade="BF"/>
      <w:spacing w:val="20"/>
      <w:sz w:val="24"/>
      <w:lang w:eastAsia="ja-JP" w:bidi="he-IL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hAnsiTheme="majorHAnsi" w:cs="Times New Roman"/>
      <w:b/>
      <w:i/>
      <w:color w:val="7B6A4D" w:themeColor="accent3" w:themeShade="BF"/>
      <w:spacing w:val="20"/>
      <w:szCs w:val="26"/>
      <w:lang w:eastAsia="ja-JP" w:bidi="he-IL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hAnsiTheme="majorHAnsi" w:cs="Times New Roman"/>
      <w:color w:val="524733" w:themeColor="accent3" w:themeShade="80"/>
      <w:spacing w:val="10"/>
      <w:sz w:val="24"/>
      <w:szCs w:val="20"/>
      <w:lang w:eastAsia="ja-JP" w:bidi="he-IL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hAnsiTheme="majorHAnsi" w:cs="Times New Roman"/>
      <w:i/>
      <w:color w:val="524733" w:themeColor="accent3" w:themeShade="80"/>
      <w:spacing w:val="10"/>
      <w:sz w:val="24"/>
      <w:szCs w:val="20"/>
      <w:lang w:eastAsia="ja-JP" w:bidi="he-IL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hAnsiTheme="majorHAnsi" w:cs="Times New Roman"/>
      <w:color w:val="D34817" w:themeColor="accent1"/>
      <w:spacing w:val="10"/>
      <w:szCs w:val="20"/>
      <w:lang w:eastAsia="ja-JP" w:bidi="he-IL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hAnsiTheme="majorHAnsi" w:cs="Times New Roman"/>
      <w:i/>
      <w:color w:val="D34817" w:themeColor="accent1"/>
      <w:spacing w:val="10"/>
      <w:szCs w:val="20"/>
      <w:lang w:eastAsia="ja-JP" w:bidi="he-IL"/>
    </w:rPr>
  </w:style>
  <w:style w:type="character" w:styleId="Hyperlink">
    <w:name w:val="Hyperlink"/>
    <w:basedOn w:val="DefaultParagraphFont"/>
    <w:uiPriority w:val="99"/>
    <w:semiHidden/>
    <w:unhideWhenUsed/>
    <w:rPr>
      <w:color w:val="CC9900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  <w:lang w:eastAsia="ja-JP" w:bidi="he-IL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7"/>
    <w:unhideWhenUsed/>
    <w:qFormat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7"/>
    <w:unhideWhenUsed/>
    <w:qFormat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7"/>
    <w:unhideWhenUsed/>
    <w:qFormat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7"/>
    <w:unhideWhenUsed/>
    <w:qFormat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7"/>
    <w:unhideWhenUsed/>
    <w:qFormat/>
    <w:pPr>
      <w:numPr>
        <w:numId w:val="15"/>
      </w:numPr>
      <w:spacing w:after="0"/>
    </w:pPr>
  </w:style>
  <w:style w:type="paragraph" w:styleId="Quote">
    <w:name w:val="Quote"/>
    <w:basedOn w:val="Normal"/>
    <w:link w:val="QuoteChar"/>
    <w:uiPriority w:val="29"/>
    <w:qFormat/>
    <w:rPr>
      <w:i/>
      <w:color w:val="808080" w:themeColor="background1" w:themeShade="80"/>
      <w:sz w:val="24"/>
    </w:rPr>
  </w:style>
  <w:style w:type="character" w:customStyle="1" w:styleId="QuoteChar">
    <w:name w:val="Quote Char"/>
    <w:basedOn w:val="DefaultParagraphFont"/>
    <w:link w:val="Quote"/>
    <w:uiPriority w:val="29"/>
    <w:rPr>
      <w:rFonts w:cs="Times New Roman"/>
      <w:i/>
      <w:color w:val="808080" w:themeColor="background1" w:themeShade="80"/>
      <w:sz w:val="24"/>
      <w:szCs w:val="20"/>
      <w:lang w:eastAsia="ja-JP" w:bidi="he-IL"/>
    </w:rPr>
  </w:style>
  <w:style w:type="character" w:styleId="Strong">
    <w:name w:val="Strong"/>
    <w:uiPriority w:val="22"/>
    <w:qFormat/>
    <w:rPr>
      <w:rFonts w:asciiTheme="minorHAnsi" w:hAnsiTheme="minorHAnsi"/>
      <w:b/>
      <w:color w:val="9B2D1F" w:themeColor="accent2"/>
    </w:rPr>
  </w:style>
  <w:style w:type="paragraph" w:styleId="Subtitle">
    <w:name w:val="Subtitle"/>
    <w:basedOn w:val="Normal"/>
    <w:link w:val="SubtitleChar"/>
    <w:uiPriority w:val="11"/>
    <w:pPr>
      <w:spacing w:after="480" w:line="240" w:lineRule="auto"/>
      <w:jc w:val="center"/>
    </w:pPr>
    <w:rPr>
      <w:rFonts w:asciiTheme="majorHAnsi" w:hAnsiTheme="majorHAnsi" w:cstheme="minorHAnsi"/>
      <w:color w:val="000000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hAnsiTheme="majorHAnsi" w:cstheme="minorHAnsi"/>
      <w:sz w:val="28"/>
      <w:szCs w:val="24"/>
      <w:lang w:eastAsia="ja-JP" w:bidi="he-IL"/>
    </w:rPr>
  </w:style>
  <w:style w:type="character" w:styleId="SubtleEmphasis">
    <w:name w:val="Subtle Emphasis"/>
    <w:basedOn w:val="DefaultParagraphFont"/>
    <w:uiPriority w:val="19"/>
    <w:qFormat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color w:val="737373" w:themeColor="text1" w:themeTint="8C"/>
      <w:sz w:val="22"/>
      <w:szCs w:val="20"/>
      <w:u w:val="single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hAnsiTheme="majorHAnsi" w:cs="Times New Roman"/>
      <w:b/>
      <w:smallCaps/>
      <w:color w:val="D34817" w:themeColor="accent1"/>
      <w:sz w:val="48"/>
      <w:szCs w:val="48"/>
      <w:lang w:eastAsia="ja-JP" w:bidi="he-IL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DateText">
    <w:name w:val="Date Text"/>
    <w:basedOn w:val="Normal"/>
    <w:uiPriority w:val="35"/>
    <w:pPr>
      <w:spacing w:before="720" w:after="200"/>
      <w:contextualSpacing/>
    </w:pPr>
  </w:style>
  <w:style w:type="paragraph" w:customStyle="1" w:styleId="GrayText">
    <w:name w:val="Gray Text"/>
    <w:basedOn w:val="NoSpacing"/>
    <w:uiPriority w:val="35"/>
    <w:qFormat/>
    <w:rPr>
      <w:rFonts w:asciiTheme="majorHAnsi" w:hAnsiTheme="majorHAnsi"/>
      <w:sz w:val="20"/>
      <w:lang w:bidi="ar-SA"/>
    </w:rPr>
  </w:style>
  <w:style w:type="character" w:customStyle="1" w:styleId="RecipientAddressChar">
    <w:name w:val="Recipient Address Char"/>
    <w:basedOn w:val="DefaultParagraphFont"/>
    <w:link w:val="RecipientAddress"/>
    <w:uiPriority w:val="5"/>
    <w:locked/>
    <w:rPr>
      <w:rFonts w:cs="Times New Roman"/>
      <w:color w:val="000000" w:themeColor="text1"/>
      <w:szCs w:val="20"/>
      <w:lang w:eastAsia="ja-JP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7" w:qFormat="1"/>
    <w:lsdException w:name="List Bullet 2" w:uiPriority="37" w:qFormat="1"/>
    <w:lsdException w:name="List Bullet 3" w:uiPriority="37" w:qFormat="1"/>
    <w:lsdException w:name="List Bullet 4" w:uiPriority="37" w:qFormat="1"/>
    <w:lsdException w:name="List Bullet 5" w:uiPriority="37" w:qFormat="1"/>
    <w:lsdException w:name="Title" w:semiHidden="0" w:uiPriority="10" w:unhideWhenUsed="0" w:qFormat="1"/>
    <w:lsdException w:name="Closing" w:uiPriority="7" w:qFormat="1"/>
    <w:lsdException w:name="Default Paragraph Font" w:uiPriority="1"/>
    <w:lsdException w:name="Subtitle" w:semiHidden="0" w:uiPriority="11" w:unhideWhenUsed="0" w:qFormat="1"/>
    <w:lsdException w:name="Salutation" w:uiPriority="6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/>
    </w:pPr>
    <w:rPr>
      <w:rFonts w:cs="Times New Roman"/>
      <w:color w:val="000000" w:themeColor="text1"/>
      <w:szCs w:val="20"/>
      <w:lang w:eastAsia="ja-JP" w:bidi="he-IL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00" w:after="0"/>
      <w:outlineLvl w:val="5"/>
    </w:pPr>
    <w:rPr>
      <w:rFonts w:asciiTheme="majorHAnsi" w:hAnsiTheme="majorHAnsi"/>
      <w:color w:val="524733" w:themeColor="accent3" w:themeShade="80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00" w:after="0"/>
      <w:outlineLvl w:val="6"/>
    </w:pPr>
    <w:rPr>
      <w:rFonts w:asciiTheme="majorHAnsi" w:hAnsiTheme="majorHAnsi"/>
      <w:i/>
      <w:color w:val="524733" w:themeColor="accent3" w:themeShade="80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qFormat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color w:val="000000" w:themeColor="text1"/>
      <w:szCs w:val="20"/>
      <w:lang w:eastAsia="ja-JP" w:bidi="he-IL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Closing">
    <w:name w:val="Closing"/>
    <w:basedOn w:val="Normal"/>
    <w:link w:val="ClosingChar"/>
    <w:uiPriority w:val="7"/>
    <w:unhideWhenUsed/>
    <w:qFormat/>
    <w:pPr>
      <w:spacing w:before="48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rPr>
      <w:rFonts w:cs="Times New Roman"/>
      <w:color w:val="000000" w:themeColor="text1"/>
      <w:szCs w:val="20"/>
      <w:lang w:eastAsia="ja-JP" w:bidi="he-IL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pPr>
      <w:spacing w:after="360"/>
      <w:contextualSpacing/>
    </w:pPr>
  </w:style>
  <w:style w:type="paragraph" w:styleId="Salutation">
    <w:name w:val="Salutation"/>
    <w:basedOn w:val="NoSpacing"/>
    <w:next w:val="Normal"/>
    <w:link w:val="SalutationChar"/>
    <w:uiPriority w:val="6"/>
    <w:unhideWhenUsed/>
    <w:qFormat/>
    <w:pPr>
      <w:spacing w:before="480" w:after="320"/>
      <w:contextualSpacing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rPr>
      <w:rFonts w:cs="Times New Roman"/>
      <w:b/>
      <w:color w:val="000000" w:themeColor="text1"/>
      <w:szCs w:val="20"/>
      <w:lang w:eastAsia="ja-JP" w:bidi="he-IL"/>
    </w:rPr>
  </w:style>
  <w:style w:type="paragraph" w:customStyle="1" w:styleId="SenderAddress">
    <w:name w:val="Sender Address"/>
    <w:basedOn w:val="NoSpacing"/>
    <w:uiPriority w:val="3"/>
    <w:qFormat/>
    <w:pPr>
      <w:spacing w:after="360"/>
      <w:contextualSpacing/>
    </w:pPr>
  </w:style>
  <w:style w:type="character" w:styleId="PlaceholderText">
    <w:name w:val="Placeholder Text"/>
    <w:basedOn w:val="DefaultParagraphFont"/>
    <w:uiPriority w:val="99"/>
    <w:unhideWhenUsed/>
    <w:qFormat/>
    <w:rPr>
      <w:color w:val="808080"/>
    </w:rPr>
  </w:style>
  <w:style w:type="paragraph" w:styleId="Signature">
    <w:name w:val="Signature"/>
    <w:basedOn w:val="Normal"/>
    <w:link w:val="SignatureChar"/>
    <w:uiPriority w:val="99"/>
    <w:unhideWhenUsed/>
    <w:pPr>
      <w:spacing w:after="200"/>
      <w:contextualSpacing/>
    </w:pPr>
  </w:style>
  <w:style w:type="character" w:customStyle="1" w:styleId="SignatureChar">
    <w:name w:val="Signature Char"/>
    <w:basedOn w:val="DefaultParagraphFont"/>
    <w:link w:val="Signature"/>
    <w:uiPriority w:val="99"/>
    <w:rPr>
      <w:rFonts w:cs="Times New Roman"/>
      <w:color w:val="000000" w:themeColor="text1"/>
      <w:szCs w:val="20"/>
      <w:lang w:eastAsia="ja-JP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 w:themeColor="text1"/>
      <w:sz w:val="16"/>
      <w:szCs w:val="16"/>
      <w:lang w:eastAsia="ja-JP" w:bidi="he-IL"/>
    </w:rPr>
  </w:style>
  <w:style w:type="paragraph" w:styleId="BlockText">
    <w:name w:val="Block Text"/>
    <w:aliases w:val="Block Quote"/>
    <w:uiPriority w:val="40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808080" w:themeColor="background1" w:themeShade="80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Pr>
      <w:rFonts w:asciiTheme="majorHAnsi" w:hAnsiTheme="majorHAnsi" w:cs="Times New Roman"/>
      <w:i/>
      <w:color w:val="855D5D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  <w:rPr>
      <w:rFonts w:cs="Times New Roman"/>
      <w:color w:val="000000" w:themeColor="text1"/>
      <w:szCs w:val="20"/>
      <w:lang w:eastAsia="ja-JP" w:bidi="he-IL"/>
    </w:rPr>
  </w:style>
  <w:style w:type="character" w:styleId="Emphasis">
    <w:name w:val="Emphasis"/>
    <w:uiPriority w:val="20"/>
    <w:qFormat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color w:val="000000" w:themeColor="text1"/>
      <w:szCs w:val="20"/>
      <w:lang w:eastAsia="ja-JP" w:bidi="he-IL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  <w:lang w:eastAsia="ja-JP" w:bidi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  <w:lang w:eastAsia="ja-JP" w:bidi="he-IL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 w:cs="Times New Roman"/>
      <w:b/>
      <w:color w:val="D34817" w:themeColor="accent1"/>
      <w:spacing w:val="20"/>
      <w:sz w:val="24"/>
      <w:szCs w:val="24"/>
      <w:lang w:eastAsia="ja-JP" w:bidi="he-IL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 w:cs="Times New Roman"/>
      <w:b/>
      <w:color w:val="7B6A4D" w:themeColor="accent3" w:themeShade="BF"/>
      <w:spacing w:val="20"/>
      <w:sz w:val="24"/>
      <w:lang w:eastAsia="ja-JP" w:bidi="he-IL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hAnsiTheme="majorHAnsi" w:cs="Times New Roman"/>
      <w:b/>
      <w:i/>
      <w:color w:val="7B6A4D" w:themeColor="accent3" w:themeShade="BF"/>
      <w:spacing w:val="20"/>
      <w:szCs w:val="26"/>
      <w:lang w:eastAsia="ja-JP" w:bidi="he-IL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hAnsiTheme="majorHAnsi" w:cs="Times New Roman"/>
      <w:color w:val="524733" w:themeColor="accent3" w:themeShade="80"/>
      <w:spacing w:val="10"/>
      <w:sz w:val="24"/>
      <w:szCs w:val="20"/>
      <w:lang w:eastAsia="ja-JP" w:bidi="he-IL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hAnsiTheme="majorHAnsi" w:cs="Times New Roman"/>
      <w:i/>
      <w:color w:val="524733" w:themeColor="accent3" w:themeShade="80"/>
      <w:spacing w:val="10"/>
      <w:sz w:val="24"/>
      <w:szCs w:val="20"/>
      <w:lang w:eastAsia="ja-JP" w:bidi="he-IL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hAnsiTheme="majorHAnsi" w:cs="Times New Roman"/>
      <w:color w:val="D34817" w:themeColor="accent1"/>
      <w:spacing w:val="10"/>
      <w:szCs w:val="20"/>
      <w:lang w:eastAsia="ja-JP" w:bidi="he-IL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hAnsiTheme="majorHAnsi" w:cs="Times New Roman"/>
      <w:i/>
      <w:color w:val="D34817" w:themeColor="accent1"/>
      <w:spacing w:val="10"/>
      <w:szCs w:val="20"/>
      <w:lang w:eastAsia="ja-JP" w:bidi="he-IL"/>
    </w:rPr>
  </w:style>
  <w:style w:type="character" w:styleId="Hyperlink">
    <w:name w:val="Hyperlink"/>
    <w:basedOn w:val="DefaultParagraphFont"/>
    <w:uiPriority w:val="99"/>
    <w:semiHidden/>
    <w:unhideWhenUsed/>
    <w:rPr>
      <w:color w:val="CC9900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  <w:lang w:eastAsia="ja-JP" w:bidi="he-IL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7"/>
    <w:unhideWhenUsed/>
    <w:qFormat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7"/>
    <w:unhideWhenUsed/>
    <w:qFormat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7"/>
    <w:unhideWhenUsed/>
    <w:qFormat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7"/>
    <w:unhideWhenUsed/>
    <w:qFormat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7"/>
    <w:unhideWhenUsed/>
    <w:qFormat/>
    <w:pPr>
      <w:numPr>
        <w:numId w:val="15"/>
      </w:numPr>
      <w:spacing w:after="0"/>
    </w:pPr>
  </w:style>
  <w:style w:type="paragraph" w:styleId="Quote">
    <w:name w:val="Quote"/>
    <w:basedOn w:val="Normal"/>
    <w:link w:val="QuoteChar"/>
    <w:uiPriority w:val="29"/>
    <w:qFormat/>
    <w:rPr>
      <w:i/>
      <w:color w:val="808080" w:themeColor="background1" w:themeShade="80"/>
      <w:sz w:val="24"/>
    </w:rPr>
  </w:style>
  <w:style w:type="character" w:customStyle="1" w:styleId="QuoteChar">
    <w:name w:val="Quote Char"/>
    <w:basedOn w:val="DefaultParagraphFont"/>
    <w:link w:val="Quote"/>
    <w:uiPriority w:val="29"/>
    <w:rPr>
      <w:rFonts w:cs="Times New Roman"/>
      <w:i/>
      <w:color w:val="808080" w:themeColor="background1" w:themeShade="80"/>
      <w:sz w:val="24"/>
      <w:szCs w:val="20"/>
      <w:lang w:eastAsia="ja-JP" w:bidi="he-IL"/>
    </w:rPr>
  </w:style>
  <w:style w:type="character" w:styleId="Strong">
    <w:name w:val="Strong"/>
    <w:uiPriority w:val="22"/>
    <w:qFormat/>
    <w:rPr>
      <w:rFonts w:asciiTheme="minorHAnsi" w:hAnsiTheme="minorHAnsi"/>
      <w:b/>
      <w:color w:val="9B2D1F" w:themeColor="accent2"/>
    </w:rPr>
  </w:style>
  <w:style w:type="paragraph" w:styleId="Subtitle">
    <w:name w:val="Subtitle"/>
    <w:basedOn w:val="Normal"/>
    <w:link w:val="SubtitleChar"/>
    <w:uiPriority w:val="11"/>
    <w:pPr>
      <w:spacing w:after="480" w:line="240" w:lineRule="auto"/>
      <w:jc w:val="center"/>
    </w:pPr>
    <w:rPr>
      <w:rFonts w:asciiTheme="majorHAnsi" w:hAnsiTheme="majorHAnsi" w:cstheme="minorHAnsi"/>
      <w:color w:val="000000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hAnsiTheme="majorHAnsi" w:cstheme="minorHAnsi"/>
      <w:sz w:val="28"/>
      <w:szCs w:val="24"/>
      <w:lang w:eastAsia="ja-JP" w:bidi="he-IL"/>
    </w:rPr>
  </w:style>
  <w:style w:type="character" w:styleId="SubtleEmphasis">
    <w:name w:val="Subtle Emphasis"/>
    <w:basedOn w:val="DefaultParagraphFont"/>
    <w:uiPriority w:val="19"/>
    <w:qFormat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color w:val="737373" w:themeColor="text1" w:themeTint="8C"/>
      <w:sz w:val="22"/>
      <w:szCs w:val="20"/>
      <w:u w:val="single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hAnsiTheme="majorHAnsi" w:cs="Times New Roman"/>
      <w:b/>
      <w:smallCaps/>
      <w:color w:val="D34817" w:themeColor="accent1"/>
      <w:sz w:val="48"/>
      <w:szCs w:val="48"/>
      <w:lang w:eastAsia="ja-JP" w:bidi="he-IL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DateText">
    <w:name w:val="Date Text"/>
    <w:basedOn w:val="Normal"/>
    <w:uiPriority w:val="35"/>
    <w:pPr>
      <w:spacing w:before="720" w:after="200"/>
      <w:contextualSpacing/>
    </w:pPr>
  </w:style>
  <w:style w:type="paragraph" w:customStyle="1" w:styleId="GrayText">
    <w:name w:val="Gray Text"/>
    <w:basedOn w:val="NoSpacing"/>
    <w:uiPriority w:val="35"/>
    <w:qFormat/>
    <w:rPr>
      <w:rFonts w:asciiTheme="majorHAnsi" w:hAnsiTheme="majorHAnsi"/>
      <w:sz w:val="20"/>
      <w:lang w:bidi="ar-SA"/>
    </w:rPr>
  </w:style>
  <w:style w:type="character" w:customStyle="1" w:styleId="RecipientAddressChar">
    <w:name w:val="Recipient Address Char"/>
    <w:basedOn w:val="DefaultParagraphFont"/>
    <w:link w:val="RecipientAddress"/>
    <w:uiPriority w:val="5"/>
    <w:locked/>
    <w:rPr>
      <w:rFonts w:cs="Times New Roman"/>
      <w:color w:val="000000" w:themeColor="text1"/>
      <w:szCs w:val="20"/>
      <w:lang w:eastAsia="ja-JP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EquityMerge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C61C6EF73E74330AED1C0F525F255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2194C6-7E8D-4803-8481-98ACC84A67BB}"/>
      </w:docPartPr>
      <w:docPartBody>
        <w:p w:rsidR="00000000" w:rsidRDefault="0056384E">
          <w:pPr>
            <w:pStyle w:val="CC61C6EF73E74330AED1C0F525F255FE"/>
          </w:pPr>
          <w:r>
            <w:t>[Pick the date]</w:t>
          </w:r>
        </w:p>
      </w:docPartBody>
    </w:docPart>
    <w:docPart>
      <w:docPartPr>
        <w:name w:val="EAEB032B805B4B0081816B62825998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51EDD9-579A-4221-B9A4-9A35A2B943BE}"/>
      </w:docPartPr>
      <w:docPartBody>
        <w:p w:rsidR="00000000" w:rsidRDefault="0056384E">
          <w:pPr>
            <w:pStyle w:val="EAEB032B805B4B0081816B628259988C"/>
          </w:pPr>
          <w:r>
            <w:t>[Type the sender name]</w:t>
          </w:r>
        </w:p>
      </w:docPartBody>
    </w:docPart>
    <w:docPart>
      <w:docPartPr>
        <w:name w:val="C7032FE96C7D4330AAB36EED18FAC8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E5BD95-2D3D-42DB-95FA-6B50DC65B629}"/>
      </w:docPartPr>
      <w:docPartBody>
        <w:p w:rsidR="00000000" w:rsidRDefault="0056384E">
          <w:pPr>
            <w:pStyle w:val="C7032FE96C7D4330AAB36EED18FAC8C8"/>
          </w:pPr>
          <w:r>
            <w:t>[Type the sender 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GGothicM">
    <w:charset w:val="80"/>
    <w:family w:val="modern"/>
    <w:pitch w:val="fixed"/>
    <w:sig w:usb0="80000281" w:usb1="28C76CF8" w:usb2="00000010" w:usb3="00000000" w:csb0="00020000" w:csb1="00000000"/>
  </w:font>
  <w:font w:name="HGSoeiPresenceEB">
    <w:altName w:val="MS Mincho"/>
    <w:charset w:val="80"/>
    <w:family w:val="roman"/>
    <w:pitch w:val="fixed"/>
    <w:sig w:usb0="00000000" w:usb1="28C76CF8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84E"/>
    <w:rsid w:val="00563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C61C6EF73E74330AED1C0F525F255FE">
    <w:name w:val="CC61C6EF73E74330AED1C0F525F255FE"/>
  </w:style>
  <w:style w:type="paragraph" w:customStyle="1" w:styleId="EAEB032B805B4B0081816B628259988C">
    <w:name w:val="EAEB032B805B4B0081816B628259988C"/>
  </w:style>
  <w:style w:type="paragraph" w:customStyle="1" w:styleId="C7032FE96C7D4330AAB36EED18FAC8C8">
    <w:name w:val="C7032FE96C7D4330AAB36EED18FAC8C8"/>
  </w:style>
  <w:style w:type="paragraph" w:customStyle="1" w:styleId="75EDF3FB025042F18D9C46A5D3E34795">
    <w:name w:val="75EDF3FB025042F18D9C46A5D3E34795"/>
  </w:style>
  <w:style w:type="paragraph" w:customStyle="1" w:styleId="DB9B4D8C8294428A9FDFEC650EA5DA0E">
    <w:name w:val="DB9B4D8C8294428A9FDFEC650EA5DA0E"/>
  </w:style>
  <w:style w:type="paragraph" w:customStyle="1" w:styleId="2B9DAB9C18E544BE9F9568819E2C4D35">
    <w:name w:val="2B9DAB9C18E544BE9F9568819E2C4D3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B10A8E36C29F498AAE067B01F62BF3D4">
    <w:name w:val="B10A8E36C29F498AAE067B01F62BF3D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C61C6EF73E74330AED1C0F525F255FE">
    <w:name w:val="CC61C6EF73E74330AED1C0F525F255FE"/>
  </w:style>
  <w:style w:type="paragraph" w:customStyle="1" w:styleId="EAEB032B805B4B0081816B628259988C">
    <w:name w:val="EAEB032B805B4B0081816B628259988C"/>
  </w:style>
  <w:style w:type="paragraph" w:customStyle="1" w:styleId="C7032FE96C7D4330AAB36EED18FAC8C8">
    <w:name w:val="C7032FE96C7D4330AAB36EED18FAC8C8"/>
  </w:style>
  <w:style w:type="paragraph" w:customStyle="1" w:styleId="75EDF3FB025042F18D9C46A5D3E34795">
    <w:name w:val="75EDF3FB025042F18D9C46A5D3E34795"/>
  </w:style>
  <w:style w:type="paragraph" w:customStyle="1" w:styleId="DB9B4D8C8294428A9FDFEC650EA5DA0E">
    <w:name w:val="DB9B4D8C8294428A9FDFEC650EA5DA0E"/>
  </w:style>
  <w:style w:type="paragraph" w:customStyle="1" w:styleId="2B9DAB9C18E544BE9F9568819E2C4D35">
    <w:name w:val="2B9DAB9C18E544BE9F9568819E2C4D3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B10A8E36C29F498AAE067B01F62BF3D4">
    <w:name w:val="B10A8E36C29F498AAE067B01F62BF3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2011-12-15T00:00:00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EquityMergeLetter.Dotx</Template>
  <TotalTime>14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Talbots Abroad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Luke Trimble</dc:creator>
  <cp:lastModifiedBy>Owner</cp:lastModifiedBy>
  <cp:revision>1</cp:revision>
  <dcterms:created xsi:type="dcterms:W3CDTF">2011-12-15T21:48:00Z</dcterms:created>
  <dcterms:modified xsi:type="dcterms:W3CDTF">2011-12-15T22:09:00Z</dcterms:modified>
</cp:coreProperties>
</file>